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3291C" w14:textId="77777777" w:rsidR="00F31FEE" w:rsidRPr="003968AF" w:rsidRDefault="003968AF" w:rsidP="003968AF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СЪОБЩЕНИЕ</w:t>
      </w:r>
    </w:p>
    <w:p w14:paraId="1C0CED58" w14:textId="3A975788" w:rsidR="003968AF" w:rsidRPr="00164551" w:rsidRDefault="0022763F" w:rsidP="002452E8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3968A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Община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Ракитово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уведомява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3968AF"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8AF" w:rsidRPr="003968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968AF" w:rsidRPr="003968AF">
        <w:rPr>
          <w:rFonts w:ascii="Times New Roman" w:hAnsi="Times New Roman" w:cs="Times New Roman"/>
          <w:sz w:val="24"/>
          <w:szCs w:val="24"/>
        </w:rPr>
        <w:t xml:space="preserve"> </w:t>
      </w:r>
      <w:r w:rsidR="002452E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8175F">
        <w:rPr>
          <w:rFonts w:ascii="Times New Roman" w:hAnsi="Times New Roman" w:cs="Times New Roman"/>
          <w:sz w:val="24"/>
          <w:szCs w:val="24"/>
          <w:lang w:val="bg-BG"/>
        </w:rPr>
        <w:t>14.11</w:t>
      </w:r>
      <w:r w:rsidR="003968AF">
        <w:rPr>
          <w:rFonts w:ascii="Times New Roman" w:hAnsi="Times New Roman" w:cs="Times New Roman"/>
          <w:sz w:val="24"/>
          <w:szCs w:val="24"/>
          <w:lang w:val="bg-BG"/>
        </w:rPr>
        <w:t>.2025 г.</w:t>
      </w:r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r w:rsidR="00EF1649">
        <w:rPr>
          <w:rFonts w:ascii="Times New Roman" w:hAnsi="Times New Roman" w:cs="Times New Roman"/>
          <w:sz w:val="24"/>
          <w:szCs w:val="24"/>
          <w:lang w:val="bg-BG"/>
        </w:rPr>
        <w:t>на интернет</w:t>
      </w:r>
      <w:r w:rsidR="001645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F1649">
        <w:rPr>
          <w:rFonts w:ascii="Times New Roman" w:hAnsi="Times New Roman" w:cs="Times New Roman"/>
          <w:sz w:val="24"/>
          <w:szCs w:val="24"/>
          <w:lang w:val="bg-BG"/>
        </w:rPr>
        <w:t xml:space="preserve">страницата </w:t>
      </w:r>
      <w:r w:rsidR="00164551">
        <w:rPr>
          <w:rFonts w:ascii="Times New Roman" w:hAnsi="Times New Roman" w:cs="Times New Roman"/>
          <w:sz w:val="24"/>
          <w:szCs w:val="24"/>
          <w:lang w:val="bg-BG"/>
        </w:rPr>
        <w:t xml:space="preserve">на община Ракитово: </w:t>
      </w:r>
      <w:hyperlink r:id="rId8" w:history="1">
        <w:r w:rsidR="00164551" w:rsidRPr="007C65DA">
          <w:rPr>
            <w:rStyle w:val="affa"/>
            <w:rFonts w:ascii="Times New Roman" w:hAnsi="Times New Roman" w:cs="Times New Roman"/>
            <w:sz w:val="24"/>
            <w:szCs w:val="24"/>
            <w:lang w:val="bg-BG"/>
          </w:rPr>
          <w:t>https://rakitovo.bg</w:t>
        </w:r>
      </w:hyperlink>
      <w:r w:rsidR="00164551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  <w:r w:rsidR="00EF1649">
        <w:rPr>
          <w:rFonts w:ascii="Times New Roman" w:hAnsi="Times New Roman" w:cs="Times New Roman"/>
          <w:sz w:val="24"/>
          <w:szCs w:val="24"/>
          <w:lang w:val="bg-BG"/>
        </w:rPr>
        <w:t xml:space="preserve">и на интернет страницата на </w:t>
      </w:r>
      <w:r w:rsidR="00D061C5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9E43B1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D061C5">
        <w:rPr>
          <w:rFonts w:ascii="Times New Roman" w:hAnsi="Times New Roman" w:cs="Times New Roman"/>
          <w:sz w:val="24"/>
          <w:szCs w:val="24"/>
          <w:lang w:val="bg-BG"/>
        </w:rPr>
        <w:t xml:space="preserve">Г Пазарджик </w:t>
      </w:r>
      <w:r w:rsidRPr="003968AF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публикуван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обществено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обсъждане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>:</w:t>
      </w:r>
      <w:r w:rsidRPr="003968AF">
        <w:rPr>
          <w:rFonts w:ascii="Times New Roman" w:hAnsi="Times New Roman" w:cs="Times New Roman"/>
          <w:sz w:val="24"/>
          <w:szCs w:val="24"/>
        </w:rPr>
        <w:br/>
      </w:r>
      <w:r w:rsidRPr="003968AF">
        <w:rPr>
          <w:rFonts w:ascii="Times New Roman" w:hAnsi="Times New Roman" w:cs="Times New Roman"/>
          <w:sz w:val="24"/>
          <w:szCs w:val="24"/>
        </w:rPr>
        <w:br/>
      </w:r>
      <w:r w:rsidR="00164551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2B5BD4">
        <w:rPr>
          <w:rFonts w:ascii="Times New Roman" w:hAnsi="Times New Roman" w:cs="Times New Roman"/>
          <w:b/>
          <w:sz w:val="24"/>
          <w:szCs w:val="24"/>
          <w:lang w:val="bg-BG"/>
        </w:rPr>
        <w:t>Проект</w:t>
      </w:r>
      <w:r w:rsidR="00164551" w:rsidRPr="0016455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за изменение на План за дейностите по опазване на горските територии от пожари</w:t>
      </w:r>
      <w:r w:rsidR="00164551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</w:p>
    <w:p w14:paraId="36F9F819" w14:textId="77777777" w:rsidR="003968AF" w:rsidRDefault="0022763F" w:rsidP="003968A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3968A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Срок</w:t>
      </w:r>
      <w:r w:rsidR="00164551">
        <w:rPr>
          <w:rFonts w:ascii="Times New Roman" w:hAnsi="Times New Roman" w:cs="Times New Roman"/>
          <w:sz w:val="24"/>
          <w:szCs w:val="24"/>
          <w:lang w:val="bg-BG"/>
        </w:rPr>
        <w:t>ът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становища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възражения</w:t>
      </w:r>
      <w:proofErr w:type="spellEnd"/>
      <w:r w:rsidR="00C8175F">
        <w:rPr>
          <w:rFonts w:ascii="Times New Roman" w:hAnsi="Times New Roman" w:cs="Times New Roman"/>
          <w:sz w:val="24"/>
          <w:szCs w:val="24"/>
          <w:lang w:val="bg-BG"/>
        </w:rPr>
        <w:t>, съгласно чл. 26, ал.4 от Закона за нормативните актове е</w:t>
      </w:r>
      <w:r w:rsidRPr="003968AF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дни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Срокът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тече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датата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публик</w:t>
      </w:r>
      <w:r w:rsidR="003968AF">
        <w:rPr>
          <w:rFonts w:ascii="Times New Roman" w:hAnsi="Times New Roman" w:cs="Times New Roman"/>
          <w:sz w:val="24"/>
          <w:szCs w:val="24"/>
        </w:rPr>
        <w:t>уване</w:t>
      </w:r>
      <w:proofErr w:type="spellEnd"/>
      <w:r w:rsidR="003968AF">
        <w:rPr>
          <w:rFonts w:ascii="Times New Roman" w:hAnsi="Times New Roman" w:cs="Times New Roman"/>
          <w:sz w:val="24"/>
          <w:szCs w:val="24"/>
        </w:rPr>
        <w:t xml:space="preserve">: </w:t>
      </w:r>
      <w:r w:rsidR="002452E8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  <w:r w:rsidR="00C8175F">
        <w:rPr>
          <w:rFonts w:ascii="Times New Roman" w:hAnsi="Times New Roman" w:cs="Times New Roman"/>
          <w:sz w:val="24"/>
          <w:szCs w:val="24"/>
          <w:lang w:val="bg-BG"/>
        </w:rPr>
        <w:t>14</w:t>
      </w:r>
      <w:r w:rsidR="003968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C8175F">
        <w:rPr>
          <w:rFonts w:ascii="Times New Roman" w:hAnsi="Times New Roman" w:cs="Times New Roman"/>
          <w:sz w:val="24"/>
          <w:szCs w:val="24"/>
          <w:lang w:val="bg-BG"/>
        </w:rPr>
        <w:t>11</w:t>
      </w:r>
      <w:r w:rsidR="003968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3968AF">
        <w:rPr>
          <w:rFonts w:ascii="Times New Roman" w:hAnsi="Times New Roman" w:cs="Times New Roman"/>
          <w:sz w:val="24"/>
          <w:szCs w:val="24"/>
        </w:rPr>
        <w:t>2025</w:t>
      </w:r>
      <w:r w:rsidR="003968AF">
        <w:rPr>
          <w:rFonts w:ascii="Times New Roman" w:hAnsi="Times New Roman" w:cs="Times New Roman"/>
          <w:sz w:val="24"/>
          <w:szCs w:val="24"/>
          <w:lang w:val="bg-BG"/>
        </w:rPr>
        <w:t>г.</w:t>
      </w:r>
    </w:p>
    <w:p w14:paraId="2EAFBA97" w14:textId="77777777" w:rsidR="003968AF" w:rsidRDefault="0022763F" w:rsidP="003968A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3968AF">
        <w:rPr>
          <w:rFonts w:ascii="Times New Roman" w:hAnsi="Times New Roman" w:cs="Times New Roman"/>
          <w:sz w:val="24"/>
          <w:szCs w:val="24"/>
        </w:rPr>
        <w:br/>
        <w:t>Становища могат да се изпращат:</w:t>
      </w:r>
      <w:r w:rsidRPr="003968AF">
        <w:rPr>
          <w:rFonts w:ascii="Times New Roman" w:hAnsi="Times New Roman" w:cs="Times New Roman"/>
          <w:sz w:val="24"/>
          <w:szCs w:val="24"/>
        </w:rPr>
        <w:br/>
        <w:t>- На адрес: Общин</w:t>
      </w:r>
      <w:r w:rsidR="003968AF">
        <w:rPr>
          <w:rFonts w:ascii="Times New Roman" w:hAnsi="Times New Roman" w:cs="Times New Roman"/>
          <w:sz w:val="24"/>
          <w:szCs w:val="24"/>
        </w:rPr>
        <w:t>а Ракитово, ул. „</w:t>
      </w:r>
      <w:r w:rsidR="003968AF">
        <w:rPr>
          <w:rFonts w:ascii="Times New Roman" w:hAnsi="Times New Roman" w:cs="Times New Roman"/>
          <w:sz w:val="24"/>
          <w:szCs w:val="24"/>
          <w:lang w:val="bg-BG"/>
        </w:rPr>
        <w:t xml:space="preserve">Иван </w:t>
      </w:r>
      <w:proofErr w:type="spellStart"/>
      <w:r w:rsidR="003968AF">
        <w:rPr>
          <w:rFonts w:ascii="Times New Roman" w:hAnsi="Times New Roman" w:cs="Times New Roman"/>
          <w:sz w:val="24"/>
          <w:szCs w:val="24"/>
          <w:lang w:val="bg-BG"/>
        </w:rPr>
        <w:t>Клинчаров</w:t>
      </w:r>
      <w:proofErr w:type="spellEnd"/>
      <w:r w:rsidR="003968AF">
        <w:rPr>
          <w:rFonts w:ascii="Times New Roman" w:hAnsi="Times New Roman" w:cs="Times New Roman"/>
          <w:sz w:val="24"/>
          <w:szCs w:val="24"/>
        </w:rPr>
        <w:t>“ №</w:t>
      </w:r>
      <w:r w:rsidR="003968AF">
        <w:rPr>
          <w:rFonts w:ascii="Times New Roman" w:hAnsi="Times New Roman" w:cs="Times New Roman"/>
          <w:sz w:val="24"/>
          <w:szCs w:val="24"/>
          <w:lang w:val="bg-BG"/>
        </w:rPr>
        <w:t>57</w:t>
      </w:r>
      <w:r w:rsidRPr="003968AF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елект</w:t>
      </w:r>
      <w:r w:rsidR="003968AF">
        <w:rPr>
          <w:rFonts w:ascii="Times New Roman" w:hAnsi="Times New Roman" w:cs="Times New Roman"/>
          <w:sz w:val="24"/>
          <w:szCs w:val="24"/>
        </w:rPr>
        <w:t>ронна</w:t>
      </w:r>
      <w:proofErr w:type="spellEnd"/>
      <w:r w:rsid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8AF">
        <w:rPr>
          <w:rFonts w:ascii="Times New Roman" w:hAnsi="Times New Roman" w:cs="Times New Roman"/>
          <w:sz w:val="24"/>
          <w:szCs w:val="24"/>
        </w:rPr>
        <w:t>поща</w:t>
      </w:r>
      <w:proofErr w:type="spellEnd"/>
      <w:r w:rsidR="003968AF">
        <w:rPr>
          <w:rFonts w:ascii="Times New Roman" w:hAnsi="Times New Roman" w:cs="Times New Roman"/>
          <w:sz w:val="24"/>
          <w:szCs w:val="24"/>
        </w:rPr>
        <w:t>: rakitovo@rakitovo.bg</w:t>
      </w:r>
      <w:r w:rsidRPr="003968AF">
        <w:rPr>
          <w:rFonts w:ascii="Times New Roman" w:hAnsi="Times New Roman" w:cs="Times New Roman"/>
          <w:sz w:val="24"/>
          <w:szCs w:val="24"/>
        </w:rPr>
        <w:br/>
      </w:r>
    </w:p>
    <w:p w14:paraId="2695EEBA" w14:textId="77777777" w:rsidR="00CB5BBA" w:rsidRDefault="00CB5BBA" w:rsidP="003968AF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Общественото обсъждане на проекта </w:t>
      </w:r>
      <w:r w:rsidR="00C8175F">
        <w:rPr>
          <w:rFonts w:ascii="Times New Roman" w:hAnsi="Times New Roman" w:cs="Times New Roman"/>
          <w:sz w:val="24"/>
          <w:szCs w:val="24"/>
          <w:lang w:val="bg-BG"/>
        </w:rPr>
        <w:t>ще се проведе на 01.12</w:t>
      </w:r>
      <w:r>
        <w:rPr>
          <w:rFonts w:ascii="Times New Roman" w:hAnsi="Times New Roman" w:cs="Times New Roman"/>
          <w:sz w:val="24"/>
          <w:szCs w:val="24"/>
          <w:lang w:val="bg-BG"/>
        </w:rPr>
        <w:t>.2025г. от 14.00 часа в залата на общински съвет в сградата на Община Ракитово.</w:t>
      </w:r>
    </w:p>
    <w:p w14:paraId="60F40E11" w14:textId="77777777" w:rsidR="00F31FEE" w:rsidRPr="003968AF" w:rsidRDefault="0022763F" w:rsidP="003968AF">
      <w:pPr>
        <w:rPr>
          <w:rFonts w:ascii="Times New Roman" w:hAnsi="Times New Roman" w:cs="Times New Roman"/>
          <w:sz w:val="24"/>
          <w:szCs w:val="24"/>
        </w:rPr>
      </w:pPr>
      <w:r w:rsidRPr="003968AF">
        <w:rPr>
          <w:rFonts w:ascii="Times New Roman" w:hAnsi="Times New Roman" w:cs="Times New Roman"/>
          <w:sz w:val="24"/>
          <w:szCs w:val="24"/>
        </w:rPr>
        <w:br/>
        <w:t xml:space="preserve">С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участието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968AF">
        <w:rPr>
          <w:rFonts w:ascii="Times New Roman" w:hAnsi="Times New Roman" w:cs="Times New Roman"/>
          <w:sz w:val="24"/>
          <w:szCs w:val="24"/>
        </w:rPr>
        <w:t>общественото</w:t>
      </w:r>
      <w:proofErr w:type="spellEnd"/>
      <w:r w:rsidRPr="003968AF">
        <w:rPr>
          <w:rFonts w:ascii="Times New Roman" w:hAnsi="Times New Roman" w:cs="Times New Roman"/>
          <w:sz w:val="24"/>
          <w:szCs w:val="24"/>
        </w:rPr>
        <w:t xml:space="preserve"> обсъждане Вие допринасяте за прозрачността и ефективността на местното управление.</w:t>
      </w:r>
      <w:r w:rsidRPr="003968AF">
        <w:rPr>
          <w:rFonts w:ascii="Times New Roman" w:hAnsi="Times New Roman" w:cs="Times New Roman"/>
          <w:sz w:val="24"/>
          <w:szCs w:val="24"/>
        </w:rPr>
        <w:br/>
      </w:r>
    </w:p>
    <w:p w14:paraId="0DCC7A5F" w14:textId="77777777" w:rsidR="00F31FEE" w:rsidRPr="00164551" w:rsidRDefault="0022763F">
      <w:pPr>
        <w:rPr>
          <w:rFonts w:ascii="Times New Roman" w:hAnsi="Times New Roman" w:cs="Times New Roman"/>
          <w:b/>
          <w:sz w:val="24"/>
          <w:szCs w:val="24"/>
        </w:rPr>
      </w:pPr>
      <w:r w:rsidRPr="003968AF">
        <w:rPr>
          <w:rFonts w:ascii="Times New Roman" w:hAnsi="Times New Roman" w:cs="Times New Roman"/>
          <w:sz w:val="24"/>
          <w:szCs w:val="24"/>
        </w:rPr>
        <w:br/>
      </w:r>
      <w:r w:rsidRPr="00164551">
        <w:rPr>
          <w:rFonts w:ascii="Times New Roman" w:hAnsi="Times New Roman" w:cs="Times New Roman"/>
          <w:b/>
          <w:sz w:val="24"/>
          <w:szCs w:val="24"/>
        </w:rPr>
        <w:t>С уважение,</w:t>
      </w:r>
      <w:r w:rsidRPr="00164551">
        <w:rPr>
          <w:rFonts w:ascii="Times New Roman" w:hAnsi="Times New Roman" w:cs="Times New Roman"/>
          <w:b/>
          <w:sz w:val="24"/>
          <w:szCs w:val="24"/>
        </w:rPr>
        <w:br/>
        <w:t>Община Ракитово</w:t>
      </w:r>
    </w:p>
    <w:sectPr w:rsidR="00F31FEE" w:rsidRPr="00164551" w:rsidSect="00034616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8F233" w14:textId="77777777" w:rsidR="007B0818" w:rsidRDefault="007B0818" w:rsidP="003373FE">
      <w:pPr>
        <w:spacing w:after="0" w:line="240" w:lineRule="auto"/>
      </w:pPr>
      <w:r>
        <w:separator/>
      </w:r>
    </w:p>
  </w:endnote>
  <w:endnote w:type="continuationSeparator" w:id="0">
    <w:p w14:paraId="38AE462E" w14:textId="77777777" w:rsidR="007B0818" w:rsidRDefault="007B0818" w:rsidP="0033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C06F0" w14:textId="77777777" w:rsidR="007B0818" w:rsidRDefault="007B0818" w:rsidP="003373FE">
      <w:pPr>
        <w:spacing w:after="0" w:line="240" w:lineRule="auto"/>
      </w:pPr>
      <w:r>
        <w:separator/>
      </w:r>
    </w:p>
  </w:footnote>
  <w:footnote w:type="continuationSeparator" w:id="0">
    <w:p w14:paraId="6038FD89" w14:textId="77777777" w:rsidR="007B0818" w:rsidRDefault="007B0818" w:rsidP="0033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5873" w14:textId="77777777" w:rsidR="003373FE" w:rsidRPr="00723935" w:rsidRDefault="003373FE" w:rsidP="003373FE">
    <w:pPr>
      <w:autoSpaceDE w:val="0"/>
      <w:autoSpaceDN w:val="0"/>
      <w:adjustRightInd w:val="0"/>
      <w:spacing w:after="20"/>
      <w:jc w:val="center"/>
      <w:rPr>
        <w:rFonts w:ascii="Times New Roman CYR" w:hAnsi="Times New Roman CYR"/>
        <w:b/>
        <w:caps/>
        <w:color w:val="000000"/>
        <w:spacing w:val="15"/>
        <w:sz w:val="10"/>
        <w:szCs w:val="10"/>
      </w:rPr>
    </w:pPr>
    <w:r>
      <w:rPr>
        <w:rFonts w:ascii="Times New Roman CYR" w:hAnsi="Times New Roman CYR" w:cs="Times New Roman CYR"/>
        <w:b/>
        <w:bCs/>
        <w:caps/>
        <w:noProof/>
        <w:color w:val="000000"/>
        <w:spacing w:val="15"/>
        <w:lang w:val="bg-BG" w:eastAsia="bg-BG"/>
      </w:rPr>
      <w:drawing>
        <wp:inline distT="0" distB="0" distL="0" distR="0" wp14:anchorId="7FDDDD0C" wp14:editId="7D761050">
          <wp:extent cx="495300" cy="733425"/>
          <wp:effectExtent l="0" t="0" r="0" b="9525"/>
          <wp:docPr id="1" name="Картина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26F7F7" w14:textId="77777777" w:rsidR="003373FE" w:rsidRPr="00887DDE" w:rsidRDefault="003373FE" w:rsidP="003373FE">
    <w:pPr>
      <w:jc w:val="center"/>
      <w:rPr>
        <w:b/>
        <w:sz w:val="30"/>
        <w:szCs w:val="30"/>
        <w:lang w:val="bg-BG"/>
      </w:rPr>
    </w:pPr>
    <w:r w:rsidRPr="00887DDE">
      <w:rPr>
        <w:b/>
        <w:sz w:val="30"/>
        <w:szCs w:val="30"/>
        <w:lang w:val="bg-BG"/>
      </w:rPr>
      <w:t>ОБЩИНА РАКИТОВО, ОБЛАСТ ПАЗАРДЖИК</w:t>
    </w:r>
  </w:p>
  <w:p w14:paraId="7C037D71" w14:textId="77777777" w:rsidR="003373FE" w:rsidRDefault="009E43B1" w:rsidP="003373FE">
    <w:pPr>
      <w:pStyle w:val="a5"/>
    </w:pPr>
    <w:r>
      <w:rPr>
        <w:sz w:val="26"/>
        <w:szCs w:val="26"/>
      </w:rPr>
      <w:pict w14:anchorId="355CD0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3.9pt;height:4.85pt" o:hrpct="0" o:hralign="center" o:hr="t">
          <v:imagedata r:id="rId2" o:title="BD21328_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6821249">
    <w:abstractNumId w:val="8"/>
  </w:num>
  <w:num w:numId="2" w16cid:durableId="716200597">
    <w:abstractNumId w:val="6"/>
  </w:num>
  <w:num w:numId="3" w16cid:durableId="1066882072">
    <w:abstractNumId w:val="5"/>
  </w:num>
  <w:num w:numId="4" w16cid:durableId="1237859514">
    <w:abstractNumId w:val="4"/>
  </w:num>
  <w:num w:numId="5" w16cid:durableId="1338921195">
    <w:abstractNumId w:val="7"/>
  </w:num>
  <w:num w:numId="6" w16cid:durableId="991834084">
    <w:abstractNumId w:val="3"/>
  </w:num>
  <w:num w:numId="7" w16cid:durableId="233204043">
    <w:abstractNumId w:val="2"/>
  </w:num>
  <w:num w:numId="8" w16cid:durableId="1333796724">
    <w:abstractNumId w:val="1"/>
  </w:num>
  <w:num w:numId="9" w16cid:durableId="2102215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0BA6"/>
    <w:rsid w:val="0006063C"/>
    <w:rsid w:val="000E4195"/>
    <w:rsid w:val="0015074B"/>
    <w:rsid w:val="00164551"/>
    <w:rsid w:val="0022763F"/>
    <w:rsid w:val="002452E8"/>
    <w:rsid w:val="0029639D"/>
    <w:rsid w:val="002B5BD4"/>
    <w:rsid w:val="00326F90"/>
    <w:rsid w:val="003373FE"/>
    <w:rsid w:val="003968AF"/>
    <w:rsid w:val="004100C5"/>
    <w:rsid w:val="004E7DC8"/>
    <w:rsid w:val="007964F2"/>
    <w:rsid w:val="007B0818"/>
    <w:rsid w:val="00995D4E"/>
    <w:rsid w:val="009E43B1"/>
    <w:rsid w:val="00A67707"/>
    <w:rsid w:val="00A71BD1"/>
    <w:rsid w:val="00AA1D8D"/>
    <w:rsid w:val="00B47730"/>
    <w:rsid w:val="00C11964"/>
    <w:rsid w:val="00C8175F"/>
    <w:rsid w:val="00CB0664"/>
    <w:rsid w:val="00CB5BBA"/>
    <w:rsid w:val="00D061C5"/>
    <w:rsid w:val="00EF1649"/>
    <w:rsid w:val="00F2013F"/>
    <w:rsid w:val="00F31FE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6F82FC"/>
  <w14:defaultImageDpi w14:val="300"/>
  <w15:docId w15:val="{79CF7CEF-85F0-44C9-8EBF-65CE170F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Горен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Долен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лавие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лавие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лавие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лав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лавие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ен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ен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ен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на макрос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Цитат Знак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Заглавие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лавие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лавие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лавие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лавие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Интензивно цитиране Знак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a">
    <w:name w:val="Hyperlink"/>
    <w:basedOn w:val="a2"/>
    <w:uiPriority w:val="99"/>
    <w:unhideWhenUsed/>
    <w:rsid w:val="00164551"/>
    <w:rPr>
      <w:color w:val="0000FF" w:themeColor="hyperlink"/>
      <w:u w:val="single"/>
    </w:rPr>
  </w:style>
  <w:style w:type="paragraph" w:styleId="affb">
    <w:name w:val="Balloon Text"/>
    <w:basedOn w:val="a1"/>
    <w:link w:val="affc"/>
    <w:uiPriority w:val="99"/>
    <w:semiHidden/>
    <w:unhideWhenUsed/>
    <w:rsid w:val="002B5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c">
    <w:name w:val="Изнесен текст Знак"/>
    <w:basedOn w:val="a2"/>
    <w:link w:val="affb"/>
    <w:uiPriority w:val="99"/>
    <w:semiHidden/>
    <w:rsid w:val="002B5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ovo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22A065-D860-42D5-84EE-CB08D3C9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GanchevG</cp:lastModifiedBy>
  <cp:revision>2</cp:revision>
  <cp:lastPrinted>2025-11-14T11:48:00Z</cp:lastPrinted>
  <dcterms:created xsi:type="dcterms:W3CDTF">2025-11-17T09:37:00Z</dcterms:created>
  <dcterms:modified xsi:type="dcterms:W3CDTF">2025-11-17T09:37:00Z</dcterms:modified>
  <cp:category/>
</cp:coreProperties>
</file>